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Pr="00B96B00" w:rsidRDefault="00B96B00" w:rsidP="00573FD3">
      <w:pPr>
        <w:pStyle w:val="Tytu"/>
        <w:tabs>
          <w:tab w:val="left" w:pos="851"/>
        </w:tabs>
        <w:spacing w:line="360" w:lineRule="auto"/>
        <w:rPr>
          <w:b/>
          <w:color w:val="215868"/>
          <w:sz w:val="36"/>
          <w:szCs w:val="36"/>
        </w:rPr>
      </w:pPr>
      <w:r w:rsidRPr="00B96B00">
        <w:rPr>
          <w:b/>
          <w:color w:val="215868"/>
          <w:sz w:val="36"/>
          <w:szCs w:val="36"/>
        </w:rPr>
        <w:t>Zadania</w:t>
      </w:r>
    </w:p>
    <w:p w:rsidR="00C123B1" w:rsidRDefault="00C123B1" w:rsidP="00C123B1">
      <w:pPr>
        <w:rPr>
          <w:lang w:eastAsia="pl-PL"/>
        </w:rPr>
      </w:pPr>
    </w:p>
    <w:p w:rsidR="002055CF" w:rsidRPr="00ED329E" w:rsidRDefault="00A24AA0" w:rsidP="00D71C76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ind w:right="1559"/>
        <w:rPr>
          <w:b/>
          <w:noProof/>
          <w:color w:val="215868"/>
          <w:sz w:val="32"/>
          <w:szCs w:val="28"/>
        </w:rPr>
      </w:pPr>
      <w:r>
        <w:rPr>
          <w:noProof/>
          <w:color w:val="215868"/>
          <w:sz w:val="32"/>
          <w:szCs w:val="28"/>
        </w:rPr>
        <w:t>Uzasadnij</w:t>
      </w:r>
      <w:r w:rsidR="00D71C76" w:rsidRPr="00D71C76">
        <w:rPr>
          <w:noProof/>
          <w:color w:val="215868"/>
          <w:sz w:val="32"/>
          <w:szCs w:val="28"/>
        </w:rPr>
        <w:t xml:space="preserve">, że trójkąty </w:t>
      </w:r>
      <w:r w:rsidRPr="00D71C76">
        <w:rPr>
          <w:b/>
          <w:noProof/>
          <w:color w:val="215868"/>
          <w:sz w:val="32"/>
          <w:szCs w:val="28"/>
        </w:rPr>
        <w:t>KLM</w:t>
      </w:r>
      <w:r w:rsidRPr="00D71C76">
        <w:rPr>
          <w:noProof/>
          <w:color w:val="215868"/>
          <w:sz w:val="32"/>
          <w:szCs w:val="28"/>
        </w:rPr>
        <w:t xml:space="preserve"> </w:t>
      </w:r>
      <w:r>
        <w:rPr>
          <w:noProof/>
          <w:color w:val="215868"/>
          <w:sz w:val="32"/>
          <w:szCs w:val="28"/>
        </w:rPr>
        <w:t xml:space="preserve">i </w:t>
      </w:r>
      <w:r w:rsidR="00D71C76" w:rsidRPr="00D71C76">
        <w:rPr>
          <w:b/>
          <w:noProof/>
          <w:color w:val="215868"/>
          <w:sz w:val="32"/>
          <w:szCs w:val="28"/>
        </w:rPr>
        <w:t>ABC</w:t>
      </w:r>
      <w:r>
        <w:rPr>
          <w:noProof/>
          <w:color w:val="215868"/>
          <w:sz w:val="32"/>
          <w:szCs w:val="28"/>
        </w:rPr>
        <w:t xml:space="preserve"> </w:t>
      </w:r>
      <w:r w:rsidR="00D71C76" w:rsidRPr="00D71C76">
        <w:rPr>
          <w:noProof/>
          <w:color w:val="215868"/>
          <w:sz w:val="32"/>
          <w:szCs w:val="28"/>
        </w:rPr>
        <w:t xml:space="preserve">są przystające, wiedząc, że </w:t>
      </w:r>
      <w:r>
        <w:rPr>
          <w:b/>
          <w:noProof/>
          <w:color w:val="00B0F0"/>
          <w:sz w:val="32"/>
          <w:szCs w:val="28"/>
        </w:rPr>
        <w:t>|K</w:t>
      </w:r>
      <w:r w:rsidR="00D71C76" w:rsidRPr="00D71C76">
        <w:rPr>
          <w:b/>
          <w:noProof/>
          <w:color w:val="00B0F0"/>
          <w:sz w:val="32"/>
          <w:szCs w:val="28"/>
        </w:rPr>
        <w:t>L|</w:t>
      </w:r>
      <w:r>
        <w:rPr>
          <w:b/>
          <w:noProof/>
          <w:color w:val="00B0F0"/>
          <w:sz w:val="32"/>
          <w:szCs w:val="28"/>
        </w:rPr>
        <w:t>=|AB|</w:t>
      </w:r>
      <w:r w:rsidR="00D71C76" w:rsidRPr="00D71C76">
        <w:rPr>
          <w:noProof/>
          <w:color w:val="00B0F0"/>
          <w:sz w:val="32"/>
          <w:szCs w:val="28"/>
        </w:rPr>
        <w:t xml:space="preserve"> </w:t>
      </w:r>
      <w:r w:rsidR="00D71C76" w:rsidRPr="00D71C76">
        <w:rPr>
          <w:noProof/>
          <w:color w:val="215868"/>
          <w:sz w:val="32"/>
          <w:szCs w:val="28"/>
        </w:rPr>
        <w:t xml:space="preserve">oraz </w:t>
      </w:r>
      <w:r w:rsidR="00D71C76" w:rsidRPr="00D71C76">
        <w:rPr>
          <w:b/>
          <w:noProof/>
          <w:color w:val="00B0F0"/>
          <w:sz w:val="32"/>
          <w:szCs w:val="28"/>
        </w:rPr>
        <w:t>|LM|</w:t>
      </w:r>
      <w:r>
        <w:rPr>
          <w:b/>
          <w:noProof/>
          <w:color w:val="00B0F0"/>
          <w:sz w:val="32"/>
          <w:szCs w:val="28"/>
        </w:rPr>
        <w:t>=|AC|</w:t>
      </w:r>
      <w:r w:rsidR="00ED329E" w:rsidRPr="00D71C76">
        <w:rPr>
          <w:noProof/>
          <w:color w:val="215868"/>
          <w:sz w:val="32"/>
          <w:szCs w:val="28"/>
        </w:rPr>
        <w:t>.</w:t>
      </w:r>
      <w:r w:rsidR="0069283A" w:rsidRPr="00ED329E">
        <w:rPr>
          <w:b/>
          <w:noProof/>
          <w:color w:val="215868"/>
          <w:sz w:val="32"/>
          <w:szCs w:val="28"/>
        </w:rPr>
        <w:t xml:space="preserve"> </w:t>
      </w:r>
      <w:r w:rsidR="00FF7491">
        <w:rPr>
          <w:b/>
          <w:noProof/>
          <w:color w:val="215868"/>
          <w:sz w:val="32"/>
          <w:szCs w:val="28"/>
        </w:rPr>
        <w:br/>
      </w:r>
      <w:r w:rsidR="004624D3">
        <w:rPr>
          <w:b/>
          <w:noProof/>
          <w:color w:val="215868"/>
          <w:sz w:val="32"/>
          <w:szCs w:val="28"/>
        </w:rPr>
        <w:br/>
      </w:r>
      <w:r>
        <w:object w:dxaOrig="8569" w:dyaOrig="27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8.4pt;height:139.2pt" o:ole="">
            <v:imagedata r:id="rId9" o:title=""/>
          </v:shape>
          <o:OLEObject Type="Embed" ProgID="CorelDraw.Graphic.15" ShapeID="_x0000_i1025" DrawAspect="Content" ObjectID="_1438934056" r:id="rId10"/>
        </w:object>
      </w:r>
    </w:p>
    <w:p w:rsidR="0069283A" w:rsidRPr="0069283A" w:rsidRDefault="0069283A" w:rsidP="0069283A">
      <w:pPr>
        <w:rPr>
          <w:lang w:eastAsia="pl-PL"/>
        </w:rPr>
      </w:pPr>
    </w:p>
    <w:p w:rsidR="00E33B11" w:rsidRPr="00A24AA0" w:rsidRDefault="00A24AA0" w:rsidP="005858B0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b/>
          <w:noProof/>
          <w:color w:val="215868"/>
          <w:sz w:val="32"/>
          <w:szCs w:val="28"/>
        </w:rPr>
      </w:pPr>
      <w:r>
        <w:rPr>
          <w:noProof/>
          <w:color w:val="215868"/>
          <w:sz w:val="32"/>
          <w:szCs w:val="28"/>
        </w:rPr>
        <w:drawing>
          <wp:anchor distT="0" distB="0" distL="114300" distR="114300" simplePos="0" relativeHeight="251683840" behindDoc="0" locked="0" layoutInCell="1" allowOverlap="1" wp14:anchorId="5B2095FF" wp14:editId="0C274509">
            <wp:simplePos x="0" y="0"/>
            <wp:positionH relativeFrom="column">
              <wp:posOffset>4149090</wp:posOffset>
            </wp:positionH>
            <wp:positionV relativeFrom="paragraph">
              <wp:posOffset>4238625</wp:posOffset>
            </wp:positionV>
            <wp:extent cx="1450975" cy="1450975"/>
            <wp:effectExtent l="76200" t="0" r="15875" b="0"/>
            <wp:wrapNone/>
            <wp:docPr id="23" name="Obraz 23" descr="C:\Users\Marcin\AppData\Local\Microsoft\Windows\Temporary Internet Files\Content.IE5\ZN13UKRJ\MC900437094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 descr="C:\Users\Marcin\AppData\Local\Microsoft\Windows\Temporary Internet Files\Content.IE5\ZN13UKRJ\MC900437094[1]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6323129">
                      <a:off x="0" y="0"/>
                      <a:ext cx="1450975" cy="145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F7491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990253D" wp14:editId="09F16D21">
                <wp:simplePos x="0" y="0"/>
                <wp:positionH relativeFrom="column">
                  <wp:posOffset>293370</wp:posOffset>
                </wp:positionH>
                <wp:positionV relativeFrom="paragraph">
                  <wp:posOffset>1287780</wp:posOffset>
                </wp:positionV>
                <wp:extent cx="5625465" cy="2209800"/>
                <wp:effectExtent l="0" t="0" r="13335" b="19050"/>
                <wp:wrapNone/>
                <wp:docPr id="20" name="Prostokąt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25465" cy="22098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0" o:spid="_x0000_s1026" style="position:absolute;margin-left:23.1pt;margin-top:101.4pt;width:442.95pt;height:17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" fillcolor="white [3201]" strokecolor="#9bbb59 [3206]" strokeweight="2pt"/>
            </w:pict>
          </mc:Fallback>
        </mc:AlternateContent>
      </w:r>
      <w:r w:rsidRPr="00A24AA0">
        <w:rPr>
          <w:noProof/>
          <w:color w:val="215868"/>
          <w:sz w:val="32"/>
          <w:szCs w:val="28"/>
        </w:rPr>
        <w:t xml:space="preserve">Narysuj trójkąt </w:t>
      </w:r>
      <w:r w:rsidRPr="00A24AA0">
        <w:rPr>
          <w:b/>
          <w:noProof/>
          <w:color w:val="215868"/>
          <w:sz w:val="32"/>
          <w:szCs w:val="28"/>
        </w:rPr>
        <w:t>ABC</w:t>
      </w:r>
      <w:r w:rsidRPr="00A24AA0">
        <w:rPr>
          <w:noProof/>
          <w:color w:val="215868"/>
          <w:sz w:val="32"/>
          <w:szCs w:val="28"/>
        </w:rPr>
        <w:t xml:space="preserve">. Zaznacz kolorem czerwonym bok </w:t>
      </w:r>
      <w:r w:rsidRPr="00A24AA0">
        <w:rPr>
          <w:b/>
          <w:noProof/>
          <w:color w:val="00B0F0"/>
          <w:sz w:val="32"/>
          <w:szCs w:val="28"/>
        </w:rPr>
        <w:t>AB</w:t>
      </w:r>
      <w:r w:rsidRPr="00A24AA0">
        <w:rPr>
          <w:noProof/>
          <w:color w:val="215868"/>
          <w:sz w:val="32"/>
          <w:szCs w:val="28"/>
        </w:rPr>
        <w:t xml:space="preserve">, kolorem zielonym bok </w:t>
      </w:r>
      <w:r w:rsidRPr="00A24AA0">
        <w:rPr>
          <w:b/>
          <w:noProof/>
          <w:color w:val="00B0F0"/>
          <w:sz w:val="32"/>
          <w:szCs w:val="28"/>
        </w:rPr>
        <w:t>AC</w:t>
      </w:r>
      <w:r w:rsidRPr="00A24AA0">
        <w:rPr>
          <w:noProof/>
          <w:color w:val="215868"/>
          <w:sz w:val="32"/>
          <w:szCs w:val="28"/>
        </w:rPr>
        <w:t xml:space="preserve">. Oznacz kąt między nimi przez </w:t>
      </w:r>
      <w:r w:rsidR="005858B0" w:rsidRPr="005858B0">
        <w:rPr>
          <w:b/>
          <w:noProof/>
          <w:color w:val="00B0F0"/>
          <w:sz w:val="32"/>
          <w:szCs w:val="28"/>
        </w:rPr>
        <w:t>α</w:t>
      </w:r>
      <w:r w:rsidRPr="00A24AA0">
        <w:rPr>
          <w:noProof/>
          <w:color w:val="215868"/>
          <w:sz w:val="32"/>
          <w:szCs w:val="28"/>
        </w:rPr>
        <w:t>.</w:t>
      </w:r>
      <w:r>
        <w:rPr>
          <w:noProof/>
          <w:color w:val="215868"/>
          <w:sz w:val="32"/>
          <w:szCs w:val="28"/>
        </w:rPr>
        <w:br/>
      </w:r>
      <w:r w:rsidRPr="00A24AA0">
        <w:rPr>
          <w:noProof/>
          <w:color w:val="215868"/>
          <w:sz w:val="32"/>
          <w:szCs w:val="28"/>
        </w:rPr>
        <w:t>Skonstruuj trójkąt przystający do danego korzystając z cechy bok, kąt, bok</w:t>
      </w:r>
      <w:r w:rsidRPr="00A24AA0">
        <w:rPr>
          <w:noProof/>
          <w:color w:val="215868"/>
          <w:sz w:val="32"/>
          <w:szCs w:val="28"/>
        </w:rPr>
        <w:t>.</w:t>
      </w:r>
      <w:bookmarkStart w:id="0" w:name="_GoBack"/>
      <w:bookmarkEnd w:id="0"/>
      <w:r w:rsidR="00B317CB" w:rsidRPr="00A24AA0">
        <w:rPr>
          <w:b/>
          <w:noProof/>
          <w:color w:val="215868"/>
          <w:sz w:val="32"/>
          <w:szCs w:val="28"/>
        </w:rPr>
        <w:br/>
      </w:r>
      <w:r w:rsidR="002136B7" w:rsidRPr="00A24AA0">
        <w:rPr>
          <w:b/>
          <w:noProof/>
          <w:color w:val="215868"/>
          <w:sz w:val="32"/>
          <w:szCs w:val="28"/>
        </w:rPr>
        <w:br/>
      </w:r>
    </w:p>
    <w:sectPr w:rsidR="00E33B11" w:rsidRPr="00A24AA0" w:rsidSect="001400E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993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F76" w:rsidRDefault="00F46F76">
      <w:pPr>
        <w:spacing w:after="0" w:line="240" w:lineRule="auto"/>
      </w:pPr>
      <w:r>
        <w:separator/>
      </w:r>
    </w:p>
  </w:endnote>
  <w:endnote w:type="continuationSeparator" w:id="0">
    <w:p w:rsidR="00F46F76" w:rsidRDefault="00F46F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E31983E" wp14:editId="3FAA5758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61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0872172"/>
      <w:docPartObj>
        <w:docPartGallery w:val="Page Numbers (Bottom of Page)"/>
        <w:docPartUnique/>
      </w:docPartObj>
    </w:sdtPr>
    <w:sdtEndPr/>
    <w:sdtContent>
      <w:p w:rsidR="00A43652" w:rsidRDefault="00A43652">
        <w:pPr>
          <w:pStyle w:val="Stopka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2336" behindDoc="0" locked="0" layoutInCell="1" allowOverlap="1" wp14:anchorId="04E59620" wp14:editId="76BD0437">
                  <wp:simplePos x="0" y="0"/>
                  <wp:positionH relativeFrom="margin">
                    <wp:posOffset>6288405</wp:posOffset>
                  </wp:positionH>
                  <wp:positionV relativeFrom="page">
                    <wp:posOffset>9972040</wp:posOffset>
                  </wp:positionV>
                  <wp:extent cx="436880" cy="716915"/>
                  <wp:effectExtent l="0" t="0" r="20320" b="26035"/>
                  <wp:wrapNone/>
                  <wp:docPr id="625" name="Grupa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43652" w:rsidRPr="00A43652" w:rsidRDefault="00A43652">
                                <w:pPr>
                                  <w:pStyle w:val="Stopka"/>
                                  <w:jc w:val="center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begin"/>
                                </w:r>
                                <w:r w:rsidRPr="00A43652">
                                  <w:rPr>
                                    <w:color w:val="FFFFFF" w:themeColor="background1"/>
                                  </w:rPr>
                                  <w:instrText>PAGE    \* MERGEFORMAT</w:instrTex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separate"/>
                                </w:r>
                                <w:r w:rsidR="005858B0" w:rsidRPr="005858B0">
                                  <w:rPr>
                                    <w:noProof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80" o:spid="_x0000_s1028" style="position:absolute;margin-left:495.15pt;margin-top:785.2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vQiaAMAACs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9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30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    <v:textbox>
                      <w:txbxContent>
                        <w:p w:rsidR="00A43652" w:rsidRPr="00A43652" w:rsidRDefault="00A43652">
                          <w:pPr>
                            <w:pStyle w:val="Stopka"/>
                            <w:jc w:val="center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begin"/>
                          </w:r>
                          <w:r w:rsidRPr="00A43652">
                            <w:rPr>
                              <w:color w:val="FFFFFF" w:themeColor="background1"/>
                            </w:rPr>
                            <w:instrText>PAGE    \* MERGEFORMAT</w:instrText>
                          </w: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5858B0" w:rsidRPr="005858B0">
                            <w:rPr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1</w:t>
                          </w:r>
                          <w:r w:rsidRPr="00A43652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71C8264" wp14:editId="3BC305D4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608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F76" w:rsidRDefault="00F46F76">
      <w:pPr>
        <w:spacing w:after="0" w:line="240" w:lineRule="auto"/>
      </w:pPr>
      <w:r>
        <w:separator/>
      </w:r>
    </w:p>
  </w:footnote>
  <w:footnote w:type="continuationSeparator" w:id="0">
    <w:p w:rsidR="00F46F76" w:rsidRDefault="00F46F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C37FFAD" wp14:editId="2B5852E9">
              <wp:simplePos x="0" y="0"/>
              <wp:positionH relativeFrom="page">
                <wp:posOffset>6964680</wp:posOffset>
              </wp:positionH>
              <wp:positionV relativeFrom="page">
                <wp:posOffset>1394460</wp:posOffset>
              </wp:positionV>
              <wp:extent cx="409575" cy="7101840"/>
              <wp:effectExtent l="0" t="0" r="0" b="381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7101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D71C76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D71C76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 xml:space="preserve">Cecha przystawania trójkątów. Cecha bok, </w:t>
                          </w:r>
                          <w:r w:rsidR="00A24AA0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kąt</w:t>
                          </w:r>
                          <w:r w:rsidRPr="00D71C76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, bok</w:t>
                          </w:r>
                          <w:r w:rsidR="00C123B1" w:rsidRPr="00445235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.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 w:rsidR="00445235" w:rsidRPr="005E12F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6" type="#_x0000_t202" style="position:absolute;margin-left:548.4pt;margin-top:109.8pt;width:32.25pt;height:559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D71C76">
                    <w:pPr>
                      <w:jc w:val="center"/>
                      <w:rPr>
                        <w:color w:val="FFFFFF"/>
                      </w:rPr>
                    </w:pPr>
                    <w:r w:rsidRPr="00D71C76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 xml:space="preserve">Cecha przystawania trójkątów. Cecha bok, </w:t>
                    </w:r>
                    <w:r w:rsidR="00A24AA0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kąt</w:t>
                    </w:r>
                    <w:r w:rsidRPr="00D71C76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, bok</w:t>
                    </w:r>
                    <w:r w:rsidR="00C123B1" w:rsidRPr="00445235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.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 </w:t>
                    </w:r>
                    <w:r w:rsidR="00445235" w:rsidRPr="005E12F5">
                      <w:rPr>
                        <w:rFonts w:ascii="Times New Roman" w:hAnsi="Times New Roman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76717DEC" wp14:editId="7AF8B94C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57150" t="19050" r="81280" b="8953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50000"/>
                        </a:schemeClr>
                      </a:solidFill>
                      <a:ln>
                        <a:headEnd/>
                        <a:tailEnd/>
                      </a:ln>
                    </wps:spPr>
                    <wps:style>
                      <a:lnRef idx="1">
                        <a:schemeClr val="accent5"/>
                      </a:lnRef>
                      <a:fillRef idx="3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7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" fillcolor="#205867 [1608]" strokecolor="#40a7c2 [3048]"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57B3D5" wp14:editId="5B9AC3F9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1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0ossQ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+FE+I2sH4HBSgLBgKYw5uBg&#10;92gB4ghTI8f6+44qhlH3UcC3TENCQGWcQOaLCAR1rtmca6ioWgnDyGA0HVdmGk27QfFtC8GmPybk&#10;NXyehjte2182JQagrACTwcF7mmJ29JzLzup51i5/AQ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BD/SiyxAgAAsw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B5D203D" wp14:editId="1EAABCDF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2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E6E34E8"/>
    <w:multiLevelType w:val="multilevel"/>
    <w:tmpl w:val="0E6A63A8"/>
    <w:numStyleLink w:val="Styl1"/>
  </w:abstractNum>
  <w:abstractNum w:abstractNumId="6">
    <w:nsid w:val="18692E90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7">
    <w:nsid w:val="197C6FB6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8">
    <w:nsid w:val="1D7719BE"/>
    <w:multiLevelType w:val="hybridMultilevel"/>
    <w:tmpl w:val="8F9A7D0C"/>
    <w:lvl w:ilvl="0" w:tplc="04E081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4810931"/>
    <w:multiLevelType w:val="multilevel"/>
    <w:tmpl w:val="F78C7694"/>
    <w:styleLink w:val="Styl2"/>
    <w:lvl w:ilvl="0">
      <w:start w:val="1"/>
      <w:numFmt w:val="decimal"/>
      <w:lvlText w:val="%1."/>
      <w:lvlJc w:val="left"/>
      <w:pPr>
        <w:ind w:left="1998" w:hanging="360"/>
      </w:pPr>
      <w:rPr>
        <w:rFonts w:asciiTheme="majorHAnsi" w:hAnsiTheme="majorHAnsi" w:hint="default"/>
        <w:color w:val="7030A0"/>
      </w:rPr>
    </w:lvl>
    <w:lvl w:ilvl="1">
      <w:start w:val="1"/>
      <w:numFmt w:val="lowerLetter"/>
      <w:lvlText w:val="%2)"/>
      <w:lvlJc w:val="left"/>
      <w:pPr>
        <w:ind w:left="2718" w:hanging="360"/>
      </w:pPr>
      <w:rPr>
        <w:rFonts w:ascii="Cambria" w:hAnsi="Cambria" w:hint="default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2">
    <w:nsid w:val="34915276"/>
    <w:multiLevelType w:val="multilevel"/>
    <w:tmpl w:val="F78C7694"/>
    <w:numStyleLink w:val="Styl2"/>
  </w:abstractNum>
  <w:abstractNum w:abstractNumId="13">
    <w:nsid w:val="3F167753"/>
    <w:multiLevelType w:val="multilevel"/>
    <w:tmpl w:val="BCE4218E"/>
    <w:lvl w:ilvl="0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</w:lvl>
    <w:lvl w:ilvl="3">
      <w:start w:val="1"/>
      <w:numFmt w:val="decimal"/>
      <w:lvlText w:val="%4."/>
      <w:lvlJc w:val="left"/>
      <w:pPr>
        <w:ind w:left="4158" w:hanging="360"/>
      </w:pPr>
    </w:lvl>
    <w:lvl w:ilvl="4">
      <w:start w:val="1"/>
      <w:numFmt w:val="lowerLetter"/>
      <w:lvlText w:val="%5."/>
      <w:lvlJc w:val="left"/>
      <w:pPr>
        <w:ind w:left="4878" w:hanging="360"/>
      </w:pPr>
    </w:lvl>
    <w:lvl w:ilvl="5">
      <w:start w:val="1"/>
      <w:numFmt w:val="lowerRoman"/>
      <w:lvlText w:val="%6."/>
      <w:lvlJc w:val="right"/>
      <w:pPr>
        <w:ind w:left="5598" w:hanging="180"/>
      </w:pPr>
    </w:lvl>
    <w:lvl w:ilvl="6">
      <w:start w:val="1"/>
      <w:numFmt w:val="decimal"/>
      <w:lvlText w:val="%7."/>
      <w:lvlJc w:val="left"/>
      <w:pPr>
        <w:ind w:left="6318" w:hanging="360"/>
      </w:pPr>
    </w:lvl>
    <w:lvl w:ilvl="7">
      <w:start w:val="1"/>
      <w:numFmt w:val="lowerLetter"/>
      <w:lvlText w:val="%8."/>
      <w:lvlJc w:val="left"/>
      <w:pPr>
        <w:ind w:left="7038" w:hanging="360"/>
      </w:pPr>
    </w:lvl>
    <w:lvl w:ilvl="8">
      <w:start w:val="1"/>
      <w:numFmt w:val="lowerRoman"/>
      <w:lvlText w:val="%9."/>
      <w:lvlJc w:val="right"/>
      <w:pPr>
        <w:ind w:left="7758" w:hanging="180"/>
      </w:pPr>
    </w:lvl>
  </w:abstractNum>
  <w:abstractNum w:abstractNumId="14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658A25E4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6">
    <w:nsid w:val="663C62E2"/>
    <w:multiLevelType w:val="hybridMultilevel"/>
    <w:tmpl w:val="BCE4218E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B2084974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7">
    <w:nsid w:val="6C651CDD"/>
    <w:multiLevelType w:val="multilevel"/>
    <w:tmpl w:val="0E6A63A8"/>
    <w:styleLink w:val="Styl1"/>
    <w:lvl w:ilvl="0">
      <w:start w:val="1"/>
      <w:numFmt w:val="decimal"/>
      <w:lvlText w:val="%1."/>
      <w:lvlJc w:val="left"/>
      <w:pPr>
        <w:ind w:left="1866" w:hanging="360"/>
      </w:pPr>
      <w:rPr>
        <w:rFonts w:asciiTheme="majorHAnsi" w:hAnsiTheme="majorHAnsi" w:hint="default"/>
        <w:b/>
        <w:i w:val="0"/>
        <w:color w:val="7030A0"/>
        <w:sz w:val="32"/>
      </w:rPr>
    </w:lvl>
    <w:lvl w:ilvl="1">
      <w:start w:val="1"/>
      <w:numFmt w:val="lowerLetter"/>
      <w:lvlText w:val="%2)"/>
      <w:lvlJc w:val="left"/>
      <w:pPr>
        <w:ind w:left="2041" w:hanging="340"/>
      </w:pPr>
      <w:rPr>
        <w:rFonts w:asciiTheme="majorHAnsi" w:hAnsiTheme="majorHAnsi" w:hint="default"/>
        <w:color w:val="7030A0"/>
      </w:rPr>
    </w:lvl>
    <w:lvl w:ilvl="2">
      <w:start w:val="1"/>
      <w:numFmt w:val="lowerRoman"/>
      <w:lvlText w:val="%3."/>
      <w:lvlJc w:val="right"/>
      <w:pPr>
        <w:ind w:left="33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9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26" w:hanging="1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16"/>
  </w:num>
  <w:num w:numId="8">
    <w:abstractNumId w:val="14"/>
  </w:num>
  <w:num w:numId="9">
    <w:abstractNumId w:val="10"/>
  </w:num>
  <w:num w:numId="10">
    <w:abstractNumId w:val="8"/>
  </w:num>
  <w:num w:numId="11">
    <w:abstractNumId w:val="17"/>
  </w:num>
  <w:num w:numId="12">
    <w:abstractNumId w:val="5"/>
  </w:num>
  <w:num w:numId="13">
    <w:abstractNumId w:val="11"/>
  </w:num>
  <w:num w:numId="14">
    <w:abstractNumId w:val="12"/>
  </w:num>
  <w:num w:numId="15">
    <w:abstractNumId w:val="13"/>
  </w:num>
  <w:num w:numId="16">
    <w:abstractNumId w:val="7"/>
  </w:num>
  <w:num w:numId="17">
    <w:abstractNumId w:val="6"/>
  </w:num>
  <w:num w:numId="18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3670"/>
    <w:rsid w:val="00065FE4"/>
    <w:rsid w:val="00066249"/>
    <w:rsid w:val="00071C70"/>
    <w:rsid w:val="00074D45"/>
    <w:rsid w:val="00076A0C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16D82"/>
    <w:rsid w:val="00135A05"/>
    <w:rsid w:val="001400E4"/>
    <w:rsid w:val="00155D95"/>
    <w:rsid w:val="00162F6D"/>
    <w:rsid w:val="001749F4"/>
    <w:rsid w:val="00185C0E"/>
    <w:rsid w:val="00190708"/>
    <w:rsid w:val="001914FB"/>
    <w:rsid w:val="00193CE8"/>
    <w:rsid w:val="001A18F1"/>
    <w:rsid w:val="001B1E8D"/>
    <w:rsid w:val="001B3C03"/>
    <w:rsid w:val="001C6BB5"/>
    <w:rsid w:val="001D31CB"/>
    <w:rsid w:val="001F0A36"/>
    <w:rsid w:val="00200894"/>
    <w:rsid w:val="002011E6"/>
    <w:rsid w:val="00204AE9"/>
    <w:rsid w:val="002055CF"/>
    <w:rsid w:val="002136B7"/>
    <w:rsid w:val="002152B5"/>
    <w:rsid w:val="00216359"/>
    <w:rsid w:val="00231F5F"/>
    <w:rsid w:val="00237873"/>
    <w:rsid w:val="002411EC"/>
    <w:rsid w:val="00241DB3"/>
    <w:rsid w:val="00254E25"/>
    <w:rsid w:val="00267346"/>
    <w:rsid w:val="00282A47"/>
    <w:rsid w:val="002843F1"/>
    <w:rsid w:val="002957F1"/>
    <w:rsid w:val="002B424A"/>
    <w:rsid w:val="002B65A3"/>
    <w:rsid w:val="002C2BC9"/>
    <w:rsid w:val="002C4363"/>
    <w:rsid w:val="002E7CAF"/>
    <w:rsid w:val="003012F8"/>
    <w:rsid w:val="003045CA"/>
    <w:rsid w:val="00313C00"/>
    <w:rsid w:val="00313C77"/>
    <w:rsid w:val="00322D94"/>
    <w:rsid w:val="003245E6"/>
    <w:rsid w:val="00335D2A"/>
    <w:rsid w:val="003367CA"/>
    <w:rsid w:val="0034678F"/>
    <w:rsid w:val="00347F81"/>
    <w:rsid w:val="00363955"/>
    <w:rsid w:val="00364E53"/>
    <w:rsid w:val="0036692F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4190"/>
    <w:rsid w:val="003B51C4"/>
    <w:rsid w:val="003C2150"/>
    <w:rsid w:val="003C50D3"/>
    <w:rsid w:val="00430A71"/>
    <w:rsid w:val="0043523E"/>
    <w:rsid w:val="00445235"/>
    <w:rsid w:val="00456B46"/>
    <w:rsid w:val="004624D3"/>
    <w:rsid w:val="00483427"/>
    <w:rsid w:val="0048674D"/>
    <w:rsid w:val="00494865"/>
    <w:rsid w:val="00495CF1"/>
    <w:rsid w:val="004D4F5A"/>
    <w:rsid w:val="004E612C"/>
    <w:rsid w:val="004F4C42"/>
    <w:rsid w:val="005163B4"/>
    <w:rsid w:val="0052070C"/>
    <w:rsid w:val="00524E3C"/>
    <w:rsid w:val="00525657"/>
    <w:rsid w:val="00526002"/>
    <w:rsid w:val="00533D49"/>
    <w:rsid w:val="00541E77"/>
    <w:rsid w:val="0056116C"/>
    <w:rsid w:val="00567D35"/>
    <w:rsid w:val="00573FD3"/>
    <w:rsid w:val="00576739"/>
    <w:rsid w:val="0058526E"/>
    <w:rsid w:val="005858B0"/>
    <w:rsid w:val="0059065E"/>
    <w:rsid w:val="005965CF"/>
    <w:rsid w:val="00597AC4"/>
    <w:rsid w:val="005A522C"/>
    <w:rsid w:val="005B3020"/>
    <w:rsid w:val="005B3E89"/>
    <w:rsid w:val="005B6113"/>
    <w:rsid w:val="005C0538"/>
    <w:rsid w:val="005C1B24"/>
    <w:rsid w:val="005D1E81"/>
    <w:rsid w:val="005E1805"/>
    <w:rsid w:val="005E31C7"/>
    <w:rsid w:val="005E5D03"/>
    <w:rsid w:val="00602A02"/>
    <w:rsid w:val="006055F4"/>
    <w:rsid w:val="00631483"/>
    <w:rsid w:val="006369DA"/>
    <w:rsid w:val="00656333"/>
    <w:rsid w:val="0066326B"/>
    <w:rsid w:val="00670B64"/>
    <w:rsid w:val="00674085"/>
    <w:rsid w:val="0069283A"/>
    <w:rsid w:val="00693C94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45688"/>
    <w:rsid w:val="00784236"/>
    <w:rsid w:val="00786B2F"/>
    <w:rsid w:val="007A1EF6"/>
    <w:rsid w:val="007A5143"/>
    <w:rsid w:val="007B4978"/>
    <w:rsid w:val="007D0166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C3BDB"/>
    <w:rsid w:val="008D3515"/>
    <w:rsid w:val="008E0E29"/>
    <w:rsid w:val="008E3144"/>
    <w:rsid w:val="008F2AF5"/>
    <w:rsid w:val="008F7EA5"/>
    <w:rsid w:val="00903943"/>
    <w:rsid w:val="0092452D"/>
    <w:rsid w:val="00937563"/>
    <w:rsid w:val="00942478"/>
    <w:rsid w:val="009554A9"/>
    <w:rsid w:val="0095731E"/>
    <w:rsid w:val="009605F2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2D55"/>
    <w:rsid w:val="009E4734"/>
    <w:rsid w:val="009E53D7"/>
    <w:rsid w:val="009F608D"/>
    <w:rsid w:val="009F6C8B"/>
    <w:rsid w:val="009F7BAA"/>
    <w:rsid w:val="00A0761B"/>
    <w:rsid w:val="00A10120"/>
    <w:rsid w:val="00A105F4"/>
    <w:rsid w:val="00A24AA0"/>
    <w:rsid w:val="00A34B26"/>
    <w:rsid w:val="00A427B3"/>
    <w:rsid w:val="00A43606"/>
    <w:rsid w:val="00A43652"/>
    <w:rsid w:val="00A45772"/>
    <w:rsid w:val="00A65BF4"/>
    <w:rsid w:val="00A70E60"/>
    <w:rsid w:val="00A75073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AE5C5A"/>
    <w:rsid w:val="00B1208A"/>
    <w:rsid w:val="00B20264"/>
    <w:rsid w:val="00B20E1A"/>
    <w:rsid w:val="00B2353E"/>
    <w:rsid w:val="00B2641F"/>
    <w:rsid w:val="00B2712A"/>
    <w:rsid w:val="00B30067"/>
    <w:rsid w:val="00B317CB"/>
    <w:rsid w:val="00B517AE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039B5"/>
    <w:rsid w:val="00C123B1"/>
    <w:rsid w:val="00C137A7"/>
    <w:rsid w:val="00C4260D"/>
    <w:rsid w:val="00C56F1F"/>
    <w:rsid w:val="00C73231"/>
    <w:rsid w:val="00C73DB8"/>
    <w:rsid w:val="00C75285"/>
    <w:rsid w:val="00C86A10"/>
    <w:rsid w:val="00CA60E8"/>
    <w:rsid w:val="00CC4027"/>
    <w:rsid w:val="00CD4929"/>
    <w:rsid w:val="00CD6123"/>
    <w:rsid w:val="00CE577E"/>
    <w:rsid w:val="00CF5A75"/>
    <w:rsid w:val="00D00048"/>
    <w:rsid w:val="00D10417"/>
    <w:rsid w:val="00D20BBF"/>
    <w:rsid w:val="00D21E13"/>
    <w:rsid w:val="00D237C0"/>
    <w:rsid w:val="00D24FA6"/>
    <w:rsid w:val="00D31626"/>
    <w:rsid w:val="00D3383F"/>
    <w:rsid w:val="00D36EC9"/>
    <w:rsid w:val="00D469F5"/>
    <w:rsid w:val="00D61106"/>
    <w:rsid w:val="00D623FB"/>
    <w:rsid w:val="00D62D67"/>
    <w:rsid w:val="00D6553D"/>
    <w:rsid w:val="00D71C76"/>
    <w:rsid w:val="00D75403"/>
    <w:rsid w:val="00D90B1D"/>
    <w:rsid w:val="00DA1DCA"/>
    <w:rsid w:val="00DB5BA6"/>
    <w:rsid w:val="00DB718D"/>
    <w:rsid w:val="00DC21B1"/>
    <w:rsid w:val="00DC28F1"/>
    <w:rsid w:val="00E04B0E"/>
    <w:rsid w:val="00E06561"/>
    <w:rsid w:val="00E108FB"/>
    <w:rsid w:val="00E1343B"/>
    <w:rsid w:val="00E137CD"/>
    <w:rsid w:val="00E13D1C"/>
    <w:rsid w:val="00E13F30"/>
    <w:rsid w:val="00E17053"/>
    <w:rsid w:val="00E272AE"/>
    <w:rsid w:val="00E325C2"/>
    <w:rsid w:val="00E32EC0"/>
    <w:rsid w:val="00E337F2"/>
    <w:rsid w:val="00E33B11"/>
    <w:rsid w:val="00E456ED"/>
    <w:rsid w:val="00E4620A"/>
    <w:rsid w:val="00E46BF4"/>
    <w:rsid w:val="00E6075E"/>
    <w:rsid w:val="00E93F4F"/>
    <w:rsid w:val="00EB44F7"/>
    <w:rsid w:val="00EC015C"/>
    <w:rsid w:val="00EC02CD"/>
    <w:rsid w:val="00EC4C37"/>
    <w:rsid w:val="00EC6BF1"/>
    <w:rsid w:val="00ED329E"/>
    <w:rsid w:val="00ED65FA"/>
    <w:rsid w:val="00EE2B0C"/>
    <w:rsid w:val="00EF6334"/>
    <w:rsid w:val="00F13A03"/>
    <w:rsid w:val="00F42F1F"/>
    <w:rsid w:val="00F46F76"/>
    <w:rsid w:val="00F53D26"/>
    <w:rsid w:val="00F541B2"/>
    <w:rsid w:val="00F6262A"/>
    <w:rsid w:val="00F65C84"/>
    <w:rsid w:val="00F93220"/>
    <w:rsid w:val="00FA3D50"/>
    <w:rsid w:val="00FA4804"/>
    <w:rsid w:val="00FC3E79"/>
    <w:rsid w:val="00FC485E"/>
    <w:rsid w:val="00FF1EEC"/>
    <w:rsid w:val="00FF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2DD3B-9667-4900-BA1A-43385F7F2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2</TotalTime>
  <Pages>1</Pages>
  <Words>46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Ovigo</Company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Marcin Marek Kostera</cp:lastModifiedBy>
  <cp:revision>3</cp:revision>
  <cp:lastPrinted>2013-08-16T16:41:00Z</cp:lastPrinted>
  <dcterms:created xsi:type="dcterms:W3CDTF">2013-08-25T08:55:00Z</dcterms:created>
  <dcterms:modified xsi:type="dcterms:W3CDTF">2013-08-25T08:57:00Z</dcterms:modified>
</cp:coreProperties>
</file>